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18D4" w14:textId="447C732F" w:rsidR="001D04A6" w:rsidRDefault="00F62754" w:rsidP="00F62754">
      <w:pPr>
        <w:pStyle w:val="Titre1"/>
        <w:jc w:val="center"/>
      </w:pPr>
      <w:r>
        <w:t>ATTESTATION DE SENSIBILISATION ET DE FORMATION</w:t>
      </w:r>
      <w:r>
        <w:br/>
        <w:t>AUX BONNES PRATIQUES ENVIRONNEMENTALES</w:t>
      </w:r>
    </w:p>
    <w:p w14:paraId="4555BF38" w14:textId="77777777" w:rsidR="00F62754" w:rsidRPr="00F62754" w:rsidRDefault="00F62754" w:rsidP="00F62754"/>
    <w:p w14:paraId="1CA2B1F5" w14:textId="77777777" w:rsidR="00F62754" w:rsidRDefault="00F62754"/>
    <w:p w14:paraId="59832C2A" w14:textId="4238EB2B" w:rsidR="00F62754" w:rsidRDefault="00F62754">
      <w:r>
        <w:t xml:space="preserve">Je </w:t>
      </w:r>
      <w:proofErr w:type="spellStart"/>
      <w:r>
        <w:t>soussigné</w:t>
      </w:r>
      <w:proofErr w:type="spellEnd"/>
      <w:r>
        <w:t>(e), ________________________________,</w:t>
      </w:r>
      <w:r>
        <w:br/>
      </w:r>
      <w:proofErr w:type="spellStart"/>
      <w:r>
        <w:t>Représentant</w:t>
      </w:r>
      <w:proofErr w:type="spellEnd"/>
      <w:r>
        <w:t xml:space="preserve"> </w:t>
      </w:r>
      <w:proofErr w:type="spellStart"/>
      <w:r>
        <w:t>légal</w:t>
      </w:r>
      <w:proofErr w:type="spellEnd"/>
      <w:r>
        <w:t xml:space="preserve"> de </w:t>
      </w:r>
      <w:proofErr w:type="spellStart"/>
      <w:r>
        <w:t>l’entreprise</w:t>
      </w:r>
      <w:proofErr w:type="spellEnd"/>
      <w:r>
        <w:t xml:space="preserve"> ____________________________________,</w:t>
      </w:r>
    </w:p>
    <w:p w14:paraId="57A0580B" w14:textId="77777777" w:rsidR="00F62754" w:rsidRDefault="00F62754">
      <w:r>
        <w:br/>
        <w:t xml:space="preserve">Déclare par la présente que notre </w:t>
      </w:r>
      <w:r>
        <w:t>société s’engage, dans le cadre du marché intitulé :</w:t>
      </w:r>
      <w:r>
        <w:br/>
        <w:t xml:space="preserve">« </w:t>
      </w:r>
      <w:r w:rsidRPr="00F62754">
        <w:rPr>
          <w:b/>
          <w:bCs/>
        </w:rPr>
        <w:t xml:space="preserve">Prestation de </w:t>
      </w:r>
      <w:proofErr w:type="spellStart"/>
      <w:r w:rsidRPr="00F62754">
        <w:rPr>
          <w:b/>
          <w:bCs/>
        </w:rPr>
        <w:t>gardiennage</w:t>
      </w:r>
      <w:proofErr w:type="spellEnd"/>
      <w:r w:rsidRPr="00F62754">
        <w:rPr>
          <w:b/>
          <w:bCs/>
        </w:rPr>
        <w:t xml:space="preserve"> du </w:t>
      </w:r>
      <w:proofErr w:type="spellStart"/>
      <w:r w:rsidRPr="00F62754">
        <w:rPr>
          <w:b/>
          <w:bCs/>
        </w:rPr>
        <w:t>rectorat</w:t>
      </w:r>
      <w:proofErr w:type="spellEnd"/>
      <w:r w:rsidRPr="00F62754">
        <w:rPr>
          <w:b/>
          <w:bCs/>
        </w:rPr>
        <w:t xml:space="preserve"> et des services </w:t>
      </w:r>
      <w:proofErr w:type="spellStart"/>
      <w:r w:rsidRPr="00F62754">
        <w:rPr>
          <w:b/>
          <w:bCs/>
        </w:rPr>
        <w:t>rattachés</w:t>
      </w:r>
      <w:proofErr w:type="spellEnd"/>
      <w:r>
        <w:t>»,</w:t>
      </w:r>
      <w:r>
        <w:br/>
        <w:t xml:space="preserve">à </w:t>
      </w:r>
      <w:proofErr w:type="spellStart"/>
      <w:r>
        <w:t>mettre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place des actions de sensibilisation et de formation au profit des agents affectés à l’exécution du marché.</w:t>
      </w:r>
      <w:r>
        <w:br/>
      </w:r>
      <w:r>
        <w:br/>
        <w:t>Ces actions porteront notamment s</w:t>
      </w:r>
      <w:r>
        <w:t>ur :</w:t>
      </w:r>
      <w:r>
        <w:br/>
        <w:t>- Les bonnes pratiques environnementales applicables aux prestations ;</w:t>
      </w:r>
      <w:r>
        <w:br/>
        <w:t>- La réduction des impacts environnementaux liés à l’activité ;</w:t>
      </w:r>
      <w:r>
        <w:br/>
        <w:t>- Le respect des consignes et procédures environnementales définies dans le marché.</w:t>
      </w:r>
      <w:r>
        <w:br/>
      </w:r>
      <w:r>
        <w:br/>
        <w:t>Nous certifions que ces actions</w:t>
      </w:r>
      <w:r>
        <w:t xml:space="preserve"> seront réalisées avant ou au début de la prise de poste des agents, et renouvelées si nécessaire en cours d’exécution du marché.</w:t>
      </w:r>
      <w:r>
        <w:br/>
      </w:r>
      <w:r>
        <w:br/>
        <w:t>Fait à ________________________, le ___ / ___ / ______</w:t>
      </w:r>
      <w:r>
        <w:br/>
      </w:r>
      <w:r>
        <w:br/>
      </w:r>
    </w:p>
    <w:p w14:paraId="6DDFEAA0" w14:textId="77777777" w:rsidR="00F62754" w:rsidRDefault="00F62754"/>
    <w:p w14:paraId="5C47B18E" w14:textId="3D5E834D" w:rsidR="00F62754" w:rsidRDefault="00F62754">
      <w:r>
        <w:t xml:space="preserve">Signature et cachet de </w:t>
      </w:r>
      <w:proofErr w:type="gramStart"/>
      <w:r>
        <w:t>l’entreprise :</w:t>
      </w:r>
      <w:proofErr w:type="gramEnd"/>
      <w:r>
        <w:br/>
      </w:r>
      <w:r>
        <w:br/>
      </w:r>
    </w:p>
    <w:p w14:paraId="7C98ECA4" w14:textId="77777777" w:rsidR="00F62754" w:rsidRDefault="00F62754"/>
    <w:p w14:paraId="32EF2CD2" w14:textId="45738A99" w:rsidR="001D04A6" w:rsidRDefault="00F62754">
      <w:r>
        <w:t>______________________________</w:t>
      </w:r>
      <w:r>
        <w:t>_</w:t>
      </w:r>
      <w:r>
        <w:br/>
        <w:t xml:space="preserve">Nom, </w:t>
      </w:r>
      <w:proofErr w:type="spellStart"/>
      <w:r>
        <w:t>fonction</w:t>
      </w:r>
      <w:proofErr w:type="spellEnd"/>
    </w:p>
    <w:sectPr w:rsidR="001D04A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04A6"/>
    <w:rsid w:val="0029639D"/>
    <w:rsid w:val="00326F90"/>
    <w:rsid w:val="00AA1D8D"/>
    <w:rsid w:val="00B47730"/>
    <w:rsid w:val="00CB0664"/>
    <w:rsid w:val="00F6275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66129"/>
  <w14:defaultImageDpi w14:val="300"/>
  <w15:docId w15:val="{D398DF43-73E8-4F00-99BA-EFE35F03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naboubacar-ben-ali@RECTORAT.local</cp:lastModifiedBy>
  <cp:revision>2</cp:revision>
  <dcterms:created xsi:type="dcterms:W3CDTF">2013-12-23T23:15:00Z</dcterms:created>
  <dcterms:modified xsi:type="dcterms:W3CDTF">2025-12-09T09:09:00Z</dcterms:modified>
  <cp:category/>
</cp:coreProperties>
</file>